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2D8" w:rsidRPr="009122D8" w:rsidRDefault="009122D8" w:rsidP="009122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9122D8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9122D8" w:rsidRPr="009122D8" w:rsidRDefault="003B2E09" w:rsidP="009122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основного</w:t>
      </w:r>
      <w:bookmarkStart w:id="0" w:name="_GoBack"/>
      <w:bookmarkEnd w:id="0"/>
      <w:r w:rsidR="009122D8" w:rsidRPr="009122D8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общего образования </w:t>
      </w:r>
    </w:p>
    <w:p w:rsidR="009122D8" w:rsidRPr="009122D8" w:rsidRDefault="009122D8" w:rsidP="009122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9122D8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9122D8" w:rsidRPr="009122D8" w:rsidRDefault="009122D8" w:rsidP="009122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9122D8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9122D8" w:rsidRPr="009122D8" w:rsidRDefault="009122D8" w:rsidP="009122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9122D8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9122D8" w:rsidRPr="009122D8" w:rsidRDefault="009122D8" w:rsidP="009122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9122D8" w:rsidRPr="009122D8" w:rsidRDefault="009122D8" w:rsidP="009122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9122D8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9122D8" w:rsidRPr="009122D8" w:rsidRDefault="009122D8" w:rsidP="009122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9122D8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9122D8" w:rsidRPr="009122D8" w:rsidRDefault="009122D8" w:rsidP="009122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9122D8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9122D8" w:rsidRPr="009122D8" w:rsidRDefault="009122D8" w:rsidP="009122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9122D8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9122D8" w:rsidRPr="009122D8" w:rsidRDefault="009122D8" w:rsidP="009122D8">
      <w:pPr>
        <w:jc w:val="right"/>
        <w:rPr>
          <w:rFonts w:ascii="Times New Roman" w:eastAsia="Calibri" w:hAnsi="Times New Roman" w:cs="Times New Roman"/>
          <w:lang w:val="ru-RU"/>
        </w:rPr>
      </w:pPr>
      <w:r w:rsidRPr="009122D8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Default="00557B2C">
      <w:pPr>
        <w:spacing w:after="0"/>
        <w:ind w:left="120"/>
        <w:rPr>
          <w:lang w:val="ru-RU"/>
        </w:rPr>
      </w:pPr>
    </w:p>
    <w:p w:rsidR="009122D8" w:rsidRDefault="009122D8">
      <w:pPr>
        <w:spacing w:after="0"/>
        <w:ind w:left="120"/>
        <w:rPr>
          <w:lang w:val="ru-RU"/>
        </w:rPr>
      </w:pPr>
    </w:p>
    <w:p w:rsidR="009122D8" w:rsidRDefault="009122D8">
      <w:pPr>
        <w:spacing w:after="0"/>
        <w:ind w:left="120"/>
        <w:rPr>
          <w:lang w:val="ru-RU"/>
        </w:rPr>
      </w:pPr>
    </w:p>
    <w:p w:rsidR="009122D8" w:rsidRDefault="009122D8">
      <w:pPr>
        <w:spacing w:after="0"/>
        <w:ind w:left="120"/>
        <w:rPr>
          <w:lang w:val="ru-RU"/>
        </w:rPr>
      </w:pPr>
    </w:p>
    <w:p w:rsidR="009122D8" w:rsidRDefault="009122D8">
      <w:pPr>
        <w:spacing w:after="0"/>
        <w:ind w:left="120"/>
        <w:rPr>
          <w:lang w:val="ru-RU"/>
        </w:rPr>
      </w:pPr>
    </w:p>
    <w:p w:rsidR="009122D8" w:rsidRPr="009122D8" w:rsidRDefault="009122D8">
      <w:pPr>
        <w:spacing w:after="0"/>
        <w:ind w:left="120"/>
        <w:rPr>
          <w:lang w:val="ru-RU"/>
        </w:rPr>
      </w:pPr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Pr="009122D8" w:rsidRDefault="009122D8">
      <w:pPr>
        <w:spacing w:after="0" w:line="408" w:lineRule="auto"/>
        <w:ind w:left="120"/>
        <w:jc w:val="center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7B2C" w:rsidRPr="009122D8" w:rsidRDefault="00557B2C">
      <w:pPr>
        <w:spacing w:after="0"/>
        <w:ind w:left="120"/>
        <w:jc w:val="center"/>
        <w:rPr>
          <w:lang w:val="ru-RU"/>
        </w:rPr>
      </w:pPr>
    </w:p>
    <w:p w:rsidR="00557B2C" w:rsidRPr="009122D8" w:rsidRDefault="009122D8">
      <w:pPr>
        <w:spacing w:after="0" w:line="408" w:lineRule="auto"/>
        <w:ind w:left="120"/>
        <w:jc w:val="center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57B2C" w:rsidRPr="009122D8" w:rsidRDefault="009122D8">
      <w:pPr>
        <w:spacing w:after="0" w:line="408" w:lineRule="auto"/>
        <w:ind w:left="120"/>
        <w:jc w:val="center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9122D8" w:rsidRDefault="009122D8" w:rsidP="009122D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122D8" w:rsidRDefault="009122D8" w:rsidP="009122D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122D8" w:rsidRDefault="009122D8" w:rsidP="009122D8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</w:t>
      </w:r>
    </w:p>
    <w:p w:rsidR="009122D8" w:rsidRPr="009122D8" w:rsidRDefault="009122D8" w:rsidP="009122D8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Корнилова З.Р. 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9292384</w:t>
      </w:r>
    </w:p>
    <w:p w:rsidR="00557B2C" w:rsidRPr="009122D8" w:rsidRDefault="00557B2C">
      <w:pPr>
        <w:spacing w:after="0"/>
        <w:ind w:left="120"/>
        <w:jc w:val="center"/>
        <w:rPr>
          <w:lang w:val="ru-RU"/>
        </w:rPr>
      </w:pPr>
    </w:p>
    <w:p w:rsidR="00557B2C" w:rsidRPr="009122D8" w:rsidRDefault="00557B2C">
      <w:pPr>
        <w:spacing w:after="0"/>
        <w:ind w:left="120"/>
        <w:jc w:val="center"/>
        <w:rPr>
          <w:lang w:val="ru-RU"/>
        </w:rPr>
      </w:pPr>
    </w:p>
    <w:p w:rsidR="00557B2C" w:rsidRPr="009122D8" w:rsidRDefault="00557B2C">
      <w:pPr>
        <w:spacing w:after="0"/>
        <w:ind w:left="120"/>
        <w:jc w:val="center"/>
        <w:rPr>
          <w:lang w:val="ru-RU"/>
        </w:rPr>
      </w:pPr>
    </w:p>
    <w:p w:rsidR="00557B2C" w:rsidRPr="009122D8" w:rsidRDefault="00557B2C">
      <w:pPr>
        <w:spacing w:after="0"/>
        <w:ind w:left="120"/>
        <w:jc w:val="center"/>
        <w:rPr>
          <w:lang w:val="ru-RU"/>
        </w:rPr>
      </w:pPr>
    </w:p>
    <w:p w:rsidR="00557B2C" w:rsidRPr="009122D8" w:rsidRDefault="00557B2C">
      <w:pPr>
        <w:spacing w:after="0"/>
        <w:ind w:left="120"/>
        <w:jc w:val="center"/>
        <w:rPr>
          <w:lang w:val="ru-RU"/>
        </w:rPr>
      </w:pPr>
    </w:p>
    <w:p w:rsidR="00557B2C" w:rsidRPr="009122D8" w:rsidRDefault="00557B2C">
      <w:pPr>
        <w:spacing w:after="0"/>
        <w:ind w:left="120"/>
        <w:jc w:val="center"/>
        <w:rPr>
          <w:lang w:val="ru-RU"/>
        </w:rPr>
      </w:pPr>
    </w:p>
    <w:p w:rsidR="00557B2C" w:rsidRPr="009122D8" w:rsidRDefault="00557B2C">
      <w:pPr>
        <w:spacing w:after="0"/>
        <w:ind w:left="120"/>
        <w:jc w:val="center"/>
        <w:rPr>
          <w:lang w:val="ru-RU"/>
        </w:rPr>
      </w:pPr>
    </w:p>
    <w:p w:rsidR="00557B2C" w:rsidRPr="009122D8" w:rsidRDefault="00557B2C">
      <w:pPr>
        <w:spacing w:after="0"/>
        <w:ind w:left="120"/>
        <w:jc w:val="center"/>
        <w:rPr>
          <w:lang w:val="ru-RU"/>
        </w:rPr>
      </w:pPr>
    </w:p>
    <w:p w:rsidR="00557B2C" w:rsidRPr="009122D8" w:rsidRDefault="00557B2C">
      <w:pPr>
        <w:spacing w:after="0"/>
        <w:jc w:val="both"/>
        <w:rPr>
          <w:lang w:val="ru-RU"/>
        </w:rPr>
      </w:pPr>
    </w:p>
    <w:p w:rsidR="00557B2C" w:rsidRPr="009122D8" w:rsidRDefault="00557B2C">
      <w:pPr>
        <w:spacing w:after="0"/>
        <w:ind w:left="120"/>
        <w:jc w:val="center"/>
        <w:rPr>
          <w:lang w:val="ru-RU"/>
        </w:rPr>
      </w:pPr>
    </w:p>
    <w:p w:rsidR="00557B2C" w:rsidRPr="009122D8" w:rsidRDefault="00557B2C">
      <w:pPr>
        <w:spacing w:after="0"/>
        <w:ind w:left="120"/>
        <w:jc w:val="center"/>
        <w:rPr>
          <w:lang w:val="ru-RU"/>
        </w:rPr>
      </w:pPr>
    </w:p>
    <w:p w:rsidR="00557B2C" w:rsidRPr="009122D8" w:rsidRDefault="009122D8">
      <w:pPr>
        <w:spacing w:after="0"/>
        <w:ind w:left="120"/>
        <w:jc w:val="center"/>
        <w:rPr>
          <w:lang w:val="ru-RU"/>
        </w:rPr>
      </w:pPr>
      <w:bookmarkStart w:id="1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 xml:space="preserve">ГО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Красноуфимск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62614f64-10de-4f5c-96b5-e9621fb5538a"/>
      <w:r w:rsidRPr="009122D8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2"/>
    </w:p>
    <w:p w:rsidR="00557B2C" w:rsidRPr="009122D8" w:rsidRDefault="00557B2C">
      <w:pPr>
        <w:rPr>
          <w:lang w:val="ru-RU"/>
        </w:rPr>
        <w:sectPr w:rsidR="00557B2C" w:rsidRPr="009122D8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75316516"/>
    </w:p>
    <w:bookmarkEnd w:id="3"/>
    <w:p w:rsidR="00557B2C" w:rsidRPr="009122D8" w:rsidRDefault="009122D8">
      <w:p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bookmarkStart w:id="4" w:name="037c86a0-0100-46f4-8a06-fc1394a836a9"/>
      <w:r w:rsidRPr="009122D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557B2C">
      <w:pPr>
        <w:rPr>
          <w:lang w:val="ru-RU"/>
        </w:rPr>
        <w:sectPr w:rsidR="00557B2C" w:rsidRPr="009122D8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75316517"/>
    </w:p>
    <w:bookmarkEnd w:id="5"/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Pr="009122D8" w:rsidRDefault="00557B2C">
      <w:pPr>
        <w:spacing w:after="0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557B2C" w:rsidRPr="009122D8" w:rsidRDefault="00557B2C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557B2C" w:rsidRPr="009122D8" w:rsidRDefault="009122D8">
      <w:pPr>
        <w:spacing w:after="0"/>
        <w:ind w:left="120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557B2C" w:rsidRPr="009122D8" w:rsidRDefault="00557B2C">
      <w:pPr>
        <w:spacing w:after="0"/>
        <w:ind w:left="120"/>
        <w:rPr>
          <w:lang w:val="ru-RU"/>
        </w:rPr>
      </w:pPr>
      <w:bookmarkStart w:id="7" w:name="_Toc139632456"/>
      <w:bookmarkEnd w:id="7"/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557B2C" w:rsidRPr="009122D8" w:rsidRDefault="00557B2C">
      <w:pPr>
        <w:rPr>
          <w:lang w:val="ru-RU"/>
        </w:rPr>
        <w:sectPr w:rsidR="00557B2C" w:rsidRPr="009122D8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75316519"/>
    </w:p>
    <w:bookmarkEnd w:id="8"/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57B2C" w:rsidRPr="009122D8" w:rsidRDefault="00557B2C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557B2C" w:rsidRPr="009122D8" w:rsidRDefault="009122D8">
      <w:pPr>
        <w:spacing w:after="0"/>
        <w:ind w:left="120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57B2C" w:rsidRPr="009122D8" w:rsidRDefault="009122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557B2C" w:rsidRDefault="009122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57B2C" w:rsidRPr="009122D8" w:rsidRDefault="009122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557B2C" w:rsidRDefault="009122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57B2C" w:rsidRPr="009122D8" w:rsidRDefault="009122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557B2C" w:rsidRDefault="009122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557B2C" w:rsidRPr="009122D8" w:rsidRDefault="009122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557B2C" w:rsidRPr="009122D8" w:rsidRDefault="009122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557B2C" w:rsidRPr="009122D8" w:rsidRDefault="009122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557B2C" w:rsidRPr="009122D8" w:rsidRDefault="009122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557B2C" w:rsidRPr="009122D8" w:rsidRDefault="009122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57B2C" w:rsidRPr="009122D8" w:rsidRDefault="009122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557B2C" w:rsidRPr="009122D8" w:rsidRDefault="009122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557B2C" w:rsidRPr="009122D8" w:rsidRDefault="009122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557B2C" w:rsidRPr="009122D8" w:rsidRDefault="009122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57B2C" w:rsidRDefault="009122D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557B2C" w:rsidRPr="009122D8" w:rsidRDefault="009122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557B2C" w:rsidRPr="009122D8" w:rsidRDefault="009122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57B2C" w:rsidRPr="009122D8" w:rsidRDefault="009122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Pr="009122D8" w:rsidRDefault="009122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57B2C" w:rsidRPr="009122D8" w:rsidRDefault="009122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557B2C" w:rsidRPr="009122D8" w:rsidRDefault="009122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57B2C" w:rsidRPr="009122D8" w:rsidRDefault="009122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557B2C" w:rsidRPr="009122D8" w:rsidRDefault="009122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557B2C" w:rsidRPr="009122D8" w:rsidRDefault="009122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557B2C" w:rsidRPr="009122D8" w:rsidRDefault="009122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557B2C" w:rsidRPr="009122D8" w:rsidRDefault="009122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57B2C" w:rsidRPr="009122D8" w:rsidRDefault="009122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57B2C" w:rsidRPr="009122D8" w:rsidRDefault="009122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557B2C" w:rsidRPr="009122D8" w:rsidRDefault="009122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557B2C" w:rsidRPr="009122D8" w:rsidRDefault="009122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57B2C" w:rsidRPr="009122D8" w:rsidRDefault="009122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557B2C" w:rsidRPr="009122D8" w:rsidRDefault="009122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57B2C" w:rsidRPr="009122D8" w:rsidRDefault="009122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557B2C" w:rsidRPr="009122D8" w:rsidRDefault="00557B2C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Pr="009122D8" w:rsidRDefault="009122D8">
      <w:pPr>
        <w:spacing w:after="0"/>
        <w:ind w:left="120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9122D8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557B2C" w:rsidRPr="009122D8" w:rsidRDefault="009122D8">
      <w:pPr>
        <w:spacing w:after="0" w:line="264" w:lineRule="auto"/>
        <w:ind w:left="120"/>
        <w:jc w:val="both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557B2C" w:rsidRPr="009122D8" w:rsidRDefault="009122D8">
      <w:pPr>
        <w:spacing w:after="0" w:line="264" w:lineRule="auto"/>
        <w:ind w:firstLine="600"/>
        <w:jc w:val="both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557B2C" w:rsidRPr="009122D8" w:rsidRDefault="00557B2C">
      <w:pPr>
        <w:spacing w:after="0" w:line="264" w:lineRule="auto"/>
        <w:ind w:left="120"/>
        <w:jc w:val="both"/>
        <w:rPr>
          <w:lang w:val="ru-RU"/>
        </w:rPr>
      </w:pPr>
    </w:p>
    <w:p w:rsidR="00557B2C" w:rsidRPr="009122D8" w:rsidRDefault="00557B2C">
      <w:pPr>
        <w:rPr>
          <w:lang w:val="ru-RU"/>
        </w:rPr>
        <w:sectPr w:rsidR="00557B2C" w:rsidRPr="009122D8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75316520"/>
    </w:p>
    <w:bookmarkEnd w:id="11"/>
    <w:p w:rsidR="00557B2C" w:rsidRPr="009122D8" w:rsidRDefault="009122D8">
      <w:pPr>
        <w:spacing w:after="0"/>
        <w:ind w:left="120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557B2C" w:rsidRPr="009122D8" w:rsidRDefault="009122D8">
      <w:pPr>
        <w:spacing w:after="0"/>
        <w:ind w:left="120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557B2C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</w:tr>
      <w:tr w:rsidR="00557B2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B2C" w:rsidRDefault="00557B2C"/>
        </w:tc>
      </w:tr>
    </w:tbl>
    <w:p w:rsidR="00557B2C" w:rsidRDefault="00557B2C">
      <w:pPr>
        <w:sectPr w:rsidR="00557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B2C" w:rsidRPr="009122D8" w:rsidRDefault="009122D8">
      <w:pPr>
        <w:spacing w:after="0"/>
        <w:ind w:left="120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44"/>
        <w:gridCol w:w="1843"/>
        <w:gridCol w:w="1912"/>
        <w:gridCol w:w="2662"/>
      </w:tblGrid>
      <w:tr w:rsidR="00557B2C">
        <w:trPr>
          <w:trHeight w:val="144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</w:tr>
      <w:tr w:rsidR="00557B2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B2C" w:rsidRDefault="00557B2C"/>
        </w:tc>
      </w:tr>
    </w:tbl>
    <w:p w:rsidR="00557B2C" w:rsidRDefault="00557B2C">
      <w:pPr>
        <w:sectPr w:rsidR="00557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B2C" w:rsidRPr="009122D8" w:rsidRDefault="009122D8">
      <w:pPr>
        <w:spacing w:after="0"/>
        <w:ind w:left="120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44"/>
        <w:gridCol w:w="1843"/>
        <w:gridCol w:w="1912"/>
        <w:gridCol w:w="2662"/>
      </w:tblGrid>
      <w:tr w:rsidR="00557B2C">
        <w:trPr>
          <w:trHeight w:val="144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</w:tr>
      <w:tr w:rsidR="00557B2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B2C" w:rsidRDefault="00557B2C"/>
        </w:tc>
      </w:tr>
    </w:tbl>
    <w:p w:rsidR="00557B2C" w:rsidRDefault="00557B2C">
      <w:pPr>
        <w:sectPr w:rsidR="00557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B2C" w:rsidRDefault="00557B2C">
      <w:pPr>
        <w:sectPr w:rsidR="00557B2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75316514"/>
    </w:p>
    <w:bookmarkEnd w:id="12"/>
    <w:p w:rsidR="00557B2C" w:rsidRDefault="00912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57B2C" w:rsidRDefault="00912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4320"/>
        <w:gridCol w:w="1320"/>
        <w:gridCol w:w="1843"/>
        <w:gridCol w:w="1912"/>
        <w:gridCol w:w="1349"/>
        <w:gridCol w:w="2223"/>
      </w:tblGrid>
      <w:tr w:rsidR="00557B2C">
        <w:trPr>
          <w:trHeight w:val="144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 и их символическое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Зарисовки традиционных знаков и орнаментов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избы. Конструкция и декор: единство красоты и пользы.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украшений деревянного дома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и мотивы в орнаментах русской народной вышивки.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традиционного орнамента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костюм. Эскиз народного праздничного </w:t>
            </w: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костюма северных или южных районов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игрушках народных промыслов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Жостово: роспись по металлу. Приемы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 и береста в русском народном </w:t>
            </w: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творчестве.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Мезенская роспись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живописи: сказочные и былинные сюжеты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в культуре разных эпох 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Зачем людям украшения. Социальная роль декоративного искусства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r>
              <w:rPr>
                <w:rFonts w:ascii="Times New Roman" w:hAnsi="Times New Roman"/>
                <w:color w:val="000000"/>
                <w:sz w:val="24"/>
              </w:rPr>
              <w:t>Символический знак в современной жизни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Художественное стекло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B2C" w:rsidRDefault="00557B2C"/>
        </w:tc>
      </w:tr>
    </w:tbl>
    <w:p w:rsidR="00557B2C" w:rsidRDefault="00557B2C">
      <w:pPr>
        <w:sectPr w:rsidR="00557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B2C" w:rsidRDefault="00912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4428"/>
        <w:gridCol w:w="1281"/>
        <w:gridCol w:w="1843"/>
        <w:gridCol w:w="1912"/>
        <w:gridCol w:w="1349"/>
        <w:gridCol w:w="2223"/>
      </w:tblGrid>
      <w:tr w:rsidR="00557B2C">
        <w:trPr>
          <w:trHeight w:val="144"/>
          <w:tblCellSpacing w:w="0" w:type="dxa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Цвет. Основы цветоведения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живописи. Колорит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изображения. Выразительные средства, </w:t>
            </w: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художественный образ и восприятие произведений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в изображении натюрморта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графике. Виды печатной графики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Цвет в произведениях художников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натюрморта. Художественный образ в натюрмортах – картинах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Композиционный творческий натюрморт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Виды портрета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Ракурс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скульптуре. Лепка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человека. Художественное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Графические сатирические рисунки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r>
              <w:rPr>
                <w:rFonts w:ascii="Times New Roman" w:hAnsi="Times New Roman"/>
                <w:color w:val="000000"/>
                <w:sz w:val="24"/>
              </w:rPr>
              <w:t>Романтический пейзаж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живописи. </w:t>
            </w: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Становление образа 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Великие русские пейзажисты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графике. Графические техники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пейзаж. Образ города в изобразительном искусстве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картинах европейских и русских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Икона. Великие русские иконописцы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B2C" w:rsidRDefault="00557B2C"/>
        </w:tc>
      </w:tr>
    </w:tbl>
    <w:p w:rsidR="00557B2C" w:rsidRDefault="00557B2C">
      <w:pPr>
        <w:sectPr w:rsidR="00557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B2C" w:rsidRDefault="00912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20"/>
        <w:gridCol w:w="1246"/>
        <w:gridCol w:w="1843"/>
        <w:gridCol w:w="1912"/>
        <w:gridCol w:w="1349"/>
        <w:gridCol w:w="2223"/>
      </w:tblGrid>
      <w:tr w:rsidR="00557B2C">
        <w:trPr>
          <w:trHeight w:val="144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B2C" w:rsidRDefault="00557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B2C" w:rsidRDefault="00557B2C"/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 – строка – текст. Искусство шрифта. </w:t>
            </w:r>
            <w:r>
              <w:rPr>
                <w:rFonts w:ascii="Times New Roman" w:hAnsi="Times New Roman"/>
                <w:color w:val="000000"/>
                <w:sz w:val="24"/>
              </w:rPr>
              <w:t>Шрифтовая композиция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плаката. Изображение и </w:t>
            </w: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модуля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Городская среда - живое пространство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Город, микрорайон, улица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Градостроительство и проектирование архитектурного образа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Архитектурное проектирование будущего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жилища современного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и форма в костюме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причёска в практике дизайна. </w:t>
            </w:r>
            <w:r>
              <w:rPr>
                <w:rFonts w:ascii="Times New Roman" w:hAnsi="Times New Roman"/>
                <w:color w:val="000000"/>
                <w:sz w:val="24"/>
              </w:rPr>
              <w:t>Визажистика и искусство грима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B2C" w:rsidRDefault="00557B2C">
            <w:pPr>
              <w:spacing w:after="0"/>
              <w:ind w:left="135"/>
            </w:pPr>
          </w:p>
        </w:tc>
      </w:tr>
      <w:tr w:rsidR="00557B2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B2C" w:rsidRPr="009122D8" w:rsidRDefault="009122D8">
            <w:pPr>
              <w:spacing w:after="0"/>
              <w:ind w:left="135"/>
              <w:rPr>
                <w:lang w:val="ru-RU"/>
              </w:rPr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 w:rsidRPr="00912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B2C" w:rsidRDefault="0091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B2C" w:rsidRDefault="00557B2C"/>
        </w:tc>
      </w:tr>
    </w:tbl>
    <w:p w:rsidR="00557B2C" w:rsidRDefault="00557B2C">
      <w:pPr>
        <w:sectPr w:rsidR="00557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B2C" w:rsidRDefault="00557B2C">
      <w:pPr>
        <w:sectPr w:rsidR="00557B2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75316515"/>
    </w:p>
    <w:bookmarkEnd w:id="13"/>
    <w:p w:rsidR="00557B2C" w:rsidRDefault="00912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57B2C" w:rsidRDefault="009122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57B2C" w:rsidRPr="009122D8" w:rsidRDefault="009122D8">
      <w:pPr>
        <w:spacing w:after="0" w:line="480" w:lineRule="auto"/>
        <w:ind w:left="120"/>
        <w:rPr>
          <w:lang w:val="ru-RU"/>
        </w:rPr>
      </w:pPr>
      <w:r w:rsidRPr="009122D8">
        <w:rPr>
          <w:rFonts w:ascii="Times New Roman" w:hAnsi="Times New Roman"/>
          <w:color w:val="000000"/>
          <w:sz w:val="28"/>
          <w:lang w:val="ru-RU"/>
        </w:rPr>
        <w:t>• Изобразительное искусство: 5-й класс: учебник; 15-е издание, переработанное Горяева Н.А., Островская О.В.; под редакцией Неменского Б.М. Акционерное общество «Издательство «Просвещение»</w:t>
      </w:r>
      <w:r w:rsidRPr="009122D8">
        <w:rPr>
          <w:sz w:val="28"/>
          <w:lang w:val="ru-RU"/>
        </w:rPr>
        <w:br/>
      </w:r>
      <w:r w:rsidRPr="009122D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 Неменская Л.А.; под редакцией Неменского Б.М. Акционерное общество «Издательство «Просвещение»</w:t>
      </w:r>
      <w:r w:rsidRPr="009122D8">
        <w:rPr>
          <w:sz w:val="28"/>
          <w:lang w:val="ru-RU"/>
        </w:rPr>
        <w:br/>
      </w:r>
      <w:bookmarkStart w:id="14" w:name="db50a40d-f8ae-4e5d-8e70-919f427dc0ce"/>
      <w:r w:rsidRPr="009122D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переработанное Питерских А.С., Гуров Г.Е.; под редакцией Неменского Б.М. Акционерное общество «Издательство «Просвещение»</w:t>
      </w:r>
      <w:bookmarkEnd w:id="14"/>
    </w:p>
    <w:p w:rsidR="00557B2C" w:rsidRPr="009122D8" w:rsidRDefault="00557B2C">
      <w:pPr>
        <w:spacing w:after="0" w:line="480" w:lineRule="auto"/>
        <w:ind w:left="120"/>
        <w:rPr>
          <w:lang w:val="ru-RU"/>
        </w:rPr>
      </w:pPr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Pr="009122D8" w:rsidRDefault="009122D8">
      <w:pPr>
        <w:spacing w:after="0" w:line="480" w:lineRule="auto"/>
        <w:ind w:left="120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7B2C" w:rsidRPr="009122D8" w:rsidRDefault="009122D8">
      <w:pPr>
        <w:spacing w:after="0" w:line="480" w:lineRule="auto"/>
        <w:ind w:left="120"/>
        <w:rPr>
          <w:lang w:val="ru-RU"/>
        </w:rPr>
      </w:pPr>
      <w:bookmarkStart w:id="15" w:name="27f88a84-cde6-45cc-9a12-309dd9b67dab"/>
      <w:r w:rsidRPr="009122D8">
        <w:rPr>
          <w:rFonts w:ascii="Times New Roman" w:hAnsi="Times New Roman"/>
          <w:color w:val="000000"/>
          <w:sz w:val="28"/>
          <w:lang w:val="ru-RU"/>
        </w:rPr>
        <w:t>Н. А. Горяева, О.В. Островская; под редакцией Б.М. Неменского Изобразительное искусство. Декоративно-прикладное искусство в жизни человека.: учебник для общеобразовательных учреждений.</w:t>
      </w:r>
      <w:bookmarkEnd w:id="15"/>
    </w:p>
    <w:p w:rsidR="00557B2C" w:rsidRPr="009122D8" w:rsidRDefault="00557B2C">
      <w:pPr>
        <w:spacing w:after="0"/>
        <w:ind w:left="120"/>
        <w:rPr>
          <w:lang w:val="ru-RU"/>
        </w:rPr>
      </w:pPr>
    </w:p>
    <w:p w:rsidR="00557B2C" w:rsidRPr="009122D8" w:rsidRDefault="009122D8">
      <w:pPr>
        <w:spacing w:after="0" w:line="480" w:lineRule="auto"/>
        <w:ind w:left="120"/>
        <w:rPr>
          <w:lang w:val="ru-RU"/>
        </w:rPr>
      </w:pPr>
      <w:r w:rsidRPr="009122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57B2C" w:rsidRDefault="009122D8">
      <w:pPr>
        <w:spacing w:after="0" w:line="480" w:lineRule="auto"/>
        <w:ind w:left="120"/>
      </w:pPr>
      <w:bookmarkStart w:id="16" w:name="e2d6e2bf-4893-4145-be02-d49817b4b26f"/>
      <w:r>
        <w:rPr>
          <w:rFonts w:ascii="Times New Roman" w:hAnsi="Times New Roman"/>
          <w:color w:val="000000"/>
          <w:sz w:val="28"/>
        </w:rPr>
        <w:t>РЭШ https://resh.edu.ru</w:t>
      </w:r>
      <w:bookmarkEnd w:id="16"/>
    </w:p>
    <w:p w:rsidR="00557B2C" w:rsidRDefault="00557B2C">
      <w:pPr>
        <w:sectPr w:rsidR="00557B2C">
          <w:pgSz w:w="11906" w:h="16383"/>
          <w:pgMar w:top="1134" w:right="850" w:bottom="1134" w:left="1701" w:header="720" w:footer="720" w:gutter="0"/>
          <w:cols w:space="720"/>
        </w:sectPr>
      </w:pPr>
      <w:bookmarkStart w:id="17" w:name="block-75316518"/>
    </w:p>
    <w:bookmarkEnd w:id="17"/>
    <w:p w:rsidR="00557B2C" w:rsidRDefault="00557B2C"/>
    <w:sectPr w:rsidR="00557B2C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B2C" w:rsidRDefault="009122D8">
      <w:pPr>
        <w:spacing w:line="240" w:lineRule="auto"/>
      </w:pPr>
      <w:r>
        <w:separator/>
      </w:r>
    </w:p>
  </w:endnote>
  <w:endnote w:type="continuationSeparator" w:id="0">
    <w:p w:rsidR="00557B2C" w:rsidRDefault="009122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B2C" w:rsidRDefault="009122D8">
      <w:pPr>
        <w:spacing w:after="0"/>
      </w:pPr>
      <w:r>
        <w:separator/>
      </w:r>
    </w:p>
  </w:footnote>
  <w:footnote w:type="continuationSeparator" w:id="0">
    <w:p w:rsidR="00557B2C" w:rsidRDefault="009122D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 w15:restartNumberingAfterBreak="0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 w15:restartNumberingAfterBreak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 w15:restartNumberingAfterBreak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 w15:restartNumberingAfterBreak="0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 w15:restartNumberingAfterBreak="0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 w15:restartNumberingAfterBreak="0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2C"/>
    <w:rsid w:val="003B2E09"/>
    <w:rsid w:val="00557B2C"/>
    <w:rsid w:val="009122D8"/>
    <w:rsid w:val="24A0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DB077"/>
  <w15:docId w15:val="{A24741CE-0C2B-4169-B40F-E455E008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13158</Words>
  <Characters>75005</Characters>
  <Application>Microsoft Office Word</Application>
  <DocSecurity>0</DocSecurity>
  <Lines>625</Lines>
  <Paragraphs>175</Paragraphs>
  <ScaleCrop>false</ScaleCrop>
  <Company>МБОУ СШ 9</Company>
  <LinksUpToDate>false</LinksUpToDate>
  <CharactersWithSpaces>87988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Дмитриева</cp:lastModifiedBy>
  <cp:revision>3</cp:revision>
  <dcterms:created xsi:type="dcterms:W3CDTF">2025-09-25T05:29:00Z</dcterms:created>
  <dcterms:modified xsi:type="dcterms:W3CDTF">2025-10-14T06:04:00Z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A30A8F3C1C6A4B07AD63352152BCE40D_13</vt:lpwstr>
  </property>
</Properties>
</file>